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B6EA" w14:textId="77777777" w:rsidR="00E3515D" w:rsidRPr="008734CC" w:rsidRDefault="00000000">
      <w:pPr>
        <w:pStyle w:val="a8"/>
        <w:rPr>
          <w:lang w:val="el-GR"/>
        </w:rPr>
      </w:pPr>
      <w:r>
        <w:t>🦠</w:t>
      </w:r>
      <w:r w:rsidRPr="008734CC">
        <w:rPr>
          <w:lang w:val="el-GR"/>
        </w:rPr>
        <w:t xml:space="preserve"> Φύλλο Εργασίας: Ανάλυση της Πρωτεΐνης Ακίδας του Κορονοϊού μέσω του </w:t>
      </w:r>
      <w:r>
        <w:t>NCBI</w:t>
      </w:r>
    </w:p>
    <w:p w14:paraId="3D5EF824" w14:textId="77777777" w:rsidR="00E3515D" w:rsidRPr="008734CC" w:rsidRDefault="00000000">
      <w:pPr>
        <w:rPr>
          <w:lang w:val="el-GR"/>
        </w:rPr>
      </w:pPr>
      <w:r w:rsidRPr="008734CC">
        <w:rPr>
          <w:lang w:val="el-GR"/>
        </w:rPr>
        <w:t>Όνομα: ...................................................</w:t>
      </w:r>
    </w:p>
    <w:p w14:paraId="7F6246CE" w14:textId="77777777" w:rsidR="00E3515D" w:rsidRPr="008734CC" w:rsidRDefault="00000000">
      <w:pPr>
        <w:rPr>
          <w:lang w:val="el-GR"/>
        </w:rPr>
      </w:pPr>
      <w:r w:rsidRPr="008734CC">
        <w:rPr>
          <w:lang w:val="el-GR"/>
        </w:rPr>
        <w:t>Τάξη: ......................</w:t>
      </w:r>
    </w:p>
    <w:p w14:paraId="784342D8" w14:textId="77777777" w:rsidR="00E3515D" w:rsidRPr="008734CC" w:rsidRDefault="00000000">
      <w:pPr>
        <w:rPr>
          <w:lang w:val="el-GR"/>
        </w:rPr>
      </w:pPr>
      <w:r w:rsidRPr="008734CC">
        <w:rPr>
          <w:lang w:val="el-GR"/>
        </w:rPr>
        <w:t>Ημερομηνία: ......................</w:t>
      </w:r>
    </w:p>
    <w:p w14:paraId="47685BF8" w14:textId="77777777" w:rsidR="00E3515D" w:rsidRPr="008734CC" w:rsidRDefault="00000000">
      <w:pPr>
        <w:pStyle w:val="1"/>
        <w:rPr>
          <w:lang w:val="el-GR"/>
        </w:rPr>
      </w:pPr>
      <w:r>
        <w:t>🎯</w:t>
      </w:r>
      <w:r w:rsidRPr="008734CC">
        <w:rPr>
          <w:lang w:val="el-GR"/>
        </w:rPr>
        <w:t xml:space="preserve"> Σκοπός</w:t>
      </w:r>
    </w:p>
    <w:p w14:paraId="099D0A8B" w14:textId="77777777" w:rsidR="00E3515D" w:rsidRPr="008734CC" w:rsidRDefault="00000000">
      <w:pPr>
        <w:rPr>
          <w:lang w:val="el-GR"/>
        </w:rPr>
      </w:pPr>
      <w:r w:rsidRPr="008734CC">
        <w:rPr>
          <w:lang w:val="el-GR"/>
        </w:rPr>
        <w:t xml:space="preserve">Να κατανοήσουμε τη μοριακή βάση της παθογένειας του </w:t>
      </w:r>
      <w:r>
        <w:t>SARS</w:t>
      </w:r>
      <w:r w:rsidRPr="008734CC">
        <w:rPr>
          <w:lang w:val="el-GR"/>
        </w:rPr>
        <w:t>-</w:t>
      </w:r>
      <w:r>
        <w:t>CoV</w:t>
      </w:r>
      <w:r w:rsidRPr="008734CC">
        <w:rPr>
          <w:lang w:val="el-GR"/>
        </w:rPr>
        <w:t xml:space="preserve">-2 και να εξασκηθούμε στη χρήση εργαλείων του </w:t>
      </w:r>
      <w:r>
        <w:t>NCBI</w:t>
      </w:r>
      <w:r w:rsidRPr="008734CC">
        <w:rPr>
          <w:lang w:val="el-GR"/>
        </w:rPr>
        <w:t xml:space="preserve"> για την αναγνώριση και συγκριτική μελέτη γονιδιακής πληροφορίας.</w:t>
      </w:r>
    </w:p>
    <w:p w14:paraId="68AA3AFA" w14:textId="77777777" w:rsidR="00E3515D" w:rsidRDefault="00000000">
      <w:pPr>
        <w:pStyle w:val="1"/>
      </w:pPr>
      <w:r>
        <w:t>🧭 Οδηγίες</w:t>
      </w:r>
    </w:p>
    <w:p w14:paraId="65A589C5" w14:textId="77777777" w:rsidR="00E3515D" w:rsidRPr="008734CC" w:rsidRDefault="00000000">
      <w:pPr>
        <w:pStyle w:val="a"/>
        <w:rPr>
          <w:lang w:val="el-GR"/>
        </w:rPr>
      </w:pPr>
      <w:r w:rsidRPr="008734CC">
        <w:rPr>
          <w:lang w:val="el-GR"/>
        </w:rPr>
        <w:t xml:space="preserve">1. Μπες στην ιστοσελίδα </w:t>
      </w:r>
      <w:r>
        <w:t>https</w:t>
      </w:r>
      <w:r w:rsidRPr="008734CC">
        <w:rPr>
          <w:lang w:val="el-GR"/>
        </w:rPr>
        <w:t>://</w:t>
      </w:r>
      <w:r>
        <w:t>www</w:t>
      </w:r>
      <w:r w:rsidRPr="008734CC">
        <w:rPr>
          <w:lang w:val="el-GR"/>
        </w:rPr>
        <w:t>.</w:t>
      </w:r>
      <w:r>
        <w:t>ncbi</w:t>
      </w:r>
      <w:r w:rsidRPr="008734CC">
        <w:rPr>
          <w:lang w:val="el-GR"/>
        </w:rPr>
        <w:t>.</w:t>
      </w:r>
      <w:r>
        <w:t>nlm</w:t>
      </w:r>
      <w:r w:rsidRPr="008734CC">
        <w:rPr>
          <w:lang w:val="el-GR"/>
        </w:rPr>
        <w:t>.</w:t>
      </w:r>
      <w:r>
        <w:t>nih</w:t>
      </w:r>
      <w:r w:rsidRPr="008734CC">
        <w:rPr>
          <w:lang w:val="el-GR"/>
        </w:rPr>
        <w:t>.</w:t>
      </w:r>
      <w:r>
        <w:t>gov</w:t>
      </w:r>
      <w:r w:rsidRPr="008734CC">
        <w:rPr>
          <w:lang w:val="el-GR"/>
        </w:rPr>
        <w:t>/</w:t>
      </w:r>
      <w:r>
        <w:t>gene</w:t>
      </w:r>
    </w:p>
    <w:p w14:paraId="1AA33B90" w14:textId="77777777" w:rsidR="00E3515D" w:rsidRPr="008734CC" w:rsidRDefault="00000000">
      <w:pPr>
        <w:pStyle w:val="a"/>
        <w:rPr>
          <w:lang w:val="el-GR"/>
        </w:rPr>
      </w:pPr>
      <w:r w:rsidRPr="008734CC">
        <w:rPr>
          <w:lang w:val="el-GR"/>
        </w:rPr>
        <w:t xml:space="preserve">2. Αναζήτησε τον όρο: </w:t>
      </w:r>
      <w:r>
        <w:t>spike</w:t>
      </w:r>
      <w:r w:rsidRPr="008734CC">
        <w:rPr>
          <w:lang w:val="el-GR"/>
        </w:rPr>
        <w:t xml:space="preserve"> </w:t>
      </w:r>
      <w:r>
        <w:t>SARS</w:t>
      </w:r>
      <w:r w:rsidRPr="008734CC">
        <w:rPr>
          <w:lang w:val="el-GR"/>
        </w:rPr>
        <w:t>-</w:t>
      </w:r>
      <w:r>
        <w:t>CoV</w:t>
      </w:r>
      <w:r w:rsidRPr="008734CC">
        <w:rPr>
          <w:lang w:val="el-GR"/>
        </w:rPr>
        <w:t>-2</w:t>
      </w:r>
    </w:p>
    <w:p w14:paraId="0330B37F" w14:textId="77777777" w:rsidR="00E3515D" w:rsidRDefault="00000000">
      <w:pPr>
        <w:pStyle w:val="a"/>
      </w:pPr>
      <w:r>
        <w:t>3. Από τα αποτελέσματα, επίλεξε το γονίδιο S [Severe acute respiratory syndrome coronavirus 2]</w:t>
      </w:r>
    </w:p>
    <w:p w14:paraId="7E62BABE" w14:textId="77777777" w:rsidR="00E3515D" w:rsidRDefault="00000000">
      <w:pPr>
        <w:pStyle w:val="1"/>
      </w:pPr>
      <w:r>
        <w:t>🔬 Μέρος Α: Ανάλυση γονιδίου</w:t>
      </w:r>
    </w:p>
    <w:p w14:paraId="2CA3004A" w14:textId="3E40D0C0" w:rsidR="00E3515D" w:rsidRPr="008734CC" w:rsidRDefault="00000000" w:rsidP="008734CC">
      <w:pPr>
        <w:pStyle w:val="aa"/>
        <w:numPr>
          <w:ilvl w:val="0"/>
          <w:numId w:val="10"/>
        </w:numPr>
        <w:rPr>
          <w:lang w:val="el-GR"/>
        </w:rPr>
      </w:pPr>
      <w:r w:rsidRPr="008734CC">
        <w:rPr>
          <w:lang w:val="el-GR"/>
        </w:rPr>
        <w:t>Σε ποιο είδος οργανισμού ανήκει το γονίδιο που βρήκες;</w:t>
      </w:r>
    </w:p>
    <w:p w14:paraId="33FAF975" w14:textId="77777777" w:rsidR="008734CC" w:rsidRPr="008734CC" w:rsidRDefault="008734CC" w:rsidP="008734CC">
      <w:pPr>
        <w:rPr>
          <w:lang w:val="el-GR"/>
        </w:rPr>
      </w:pPr>
    </w:p>
    <w:p w14:paraId="044EEBA1" w14:textId="116AC1A7" w:rsidR="00E3515D" w:rsidRPr="008734CC" w:rsidRDefault="00000000" w:rsidP="008734CC">
      <w:pPr>
        <w:pStyle w:val="aa"/>
        <w:numPr>
          <w:ilvl w:val="0"/>
          <w:numId w:val="10"/>
        </w:numPr>
        <w:rPr>
          <w:lang w:val="el-GR"/>
        </w:rPr>
      </w:pPr>
      <w:r>
        <w:t>Ποια είναι η κύρια λειτουργία της πρωτεΐνης S στον κύκλο ζωής του ιού;</w:t>
      </w:r>
    </w:p>
    <w:p w14:paraId="46D0DD2B" w14:textId="77777777" w:rsidR="008734CC" w:rsidRPr="008734CC" w:rsidRDefault="008734CC" w:rsidP="008734CC">
      <w:pPr>
        <w:pStyle w:val="aa"/>
        <w:rPr>
          <w:lang w:val="el-GR"/>
        </w:rPr>
      </w:pPr>
    </w:p>
    <w:p w14:paraId="27B62308" w14:textId="77777777" w:rsidR="008734CC" w:rsidRPr="008734CC" w:rsidRDefault="008734CC" w:rsidP="008734CC">
      <w:pPr>
        <w:rPr>
          <w:lang w:val="el-GR"/>
        </w:rPr>
      </w:pPr>
    </w:p>
    <w:p w14:paraId="62B243AC" w14:textId="6A5A9F03" w:rsidR="00E3515D" w:rsidRPr="008734CC" w:rsidRDefault="00000000" w:rsidP="008734CC">
      <w:pPr>
        <w:pStyle w:val="aa"/>
        <w:numPr>
          <w:ilvl w:val="0"/>
          <w:numId w:val="10"/>
        </w:numPr>
        <w:rPr>
          <w:lang w:val="el-GR"/>
        </w:rPr>
      </w:pPr>
      <w:r>
        <w:t>Πόσα νουκλεοτίδια έχει η αλληλουχία του γονιδίου S;</w:t>
      </w:r>
    </w:p>
    <w:p w14:paraId="4EE961D2" w14:textId="77777777" w:rsidR="008734CC" w:rsidRPr="008734CC" w:rsidRDefault="008734CC" w:rsidP="008734CC">
      <w:pPr>
        <w:rPr>
          <w:lang w:val="el-GR"/>
        </w:rPr>
      </w:pPr>
    </w:p>
    <w:p w14:paraId="6BDB028F" w14:textId="77777777" w:rsidR="00E3515D" w:rsidRDefault="00000000">
      <w:r>
        <w:t>4. Αντιγράψτε τον Entrez ID του γονιδίου: ____________________</w:t>
      </w:r>
    </w:p>
    <w:p w14:paraId="4BFE296D" w14:textId="77777777" w:rsidR="00E3515D" w:rsidRDefault="00000000">
      <w:pPr>
        <w:pStyle w:val="1"/>
      </w:pPr>
      <w:r>
        <w:lastRenderedPageBreak/>
        <w:t>🧬 Μέρος Β: Χρήση της αλληλουχίας</w:t>
      </w:r>
    </w:p>
    <w:p w14:paraId="70880FA3" w14:textId="7F7D08B9" w:rsidR="00E3515D" w:rsidRPr="008734CC" w:rsidRDefault="00000000" w:rsidP="008734CC">
      <w:pPr>
        <w:pStyle w:val="aa"/>
        <w:numPr>
          <w:ilvl w:val="0"/>
          <w:numId w:val="11"/>
        </w:numPr>
        <w:rPr>
          <w:lang w:val="el-GR"/>
        </w:rPr>
      </w:pPr>
      <w:r>
        <w:t>Κάνε κλικ στην επιλογή FASTA για να εμφανιστεί η αλληλουχία του DNA. Τι είδους μορφή είναι αυτή;</w:t>
      </w:r>
    </w:p>
    <w:p w14:paraId="504B9AC3" w14:textId="77777777" w:rsidR="008734CC" w:rsidRPr="008734CC" w:rsidRDefault="008734CC" w:rsidP="008734CC">
      <w:pPr>
        <w:rPr>
          <w:lang w:val="el-GR"/>
        </w:rPr>
      </w:pPr>
    </w:p>
    <w:p w14:paraId="2ECCE6A3" w14:textId="2124EF08" w:rsidR="00E3515D" w:rsidRPr="008734CC" w:rsidRDefault="00000000" w:rsidP="008734CC">
      <w:pPr>
        <w:pStyle w:val="aa"/>
        <w:numPr>
          <w:ilvl w:val="0"/>
          <w:numId w:val="11"/>
        </w:numPr>
        <w:rPr>
          <w:lang w:val="el-GR"/>
        </w:rPr>
      </w:pPr>
      <w:r w:rsidRPr="008734CC">
        <w:rPr>
          <w:lang w:val="el-GR"/>
        </w:rPr>
        <w:t xml:space="preserve">Αντέγραψε ένα τμήμα 200 βάσεων από την αρχή της αλληλουχίας και επικόλλησέ το στο εργαλείο </w:t>
      </w:r>
      <w:r>
        <w:t>BLAST</w:t>
      </w:r>
      <w:r w:rsidRPr="008734CC">
        <w:rPr>
          <w:lang w:val="el-GR"/>
        </w:rPr>
        <w:t xml:space="preserve"> </w:t>
      </w:r>
      <w:r>
        <w:t>Nucleotide</w:t>
      </w:r>
      <w:r w:rsidRPr="008734CC">
        <w:rPr>
          <w:lang w:val="el-GR"/>
        </w:rPr>
        <w:t xml:space="preserve">: </w:t>
      </w:r>
      <w:hyperlink r:id="rId6" w:history="1">
        <w:r w:rsidR="008734CC" w:rsidRPr="0072291F">
          <w:rPr>
            <w:rStyle w:val="-"/>
          </w:rPr>
          <w:t>https</w:t>
        </w:r>
        <w:r w:rsidR="008734CC" w:rsidRPr="0072291F">
          <w:rPr>
            <w:rStyle w:val="-"/>
            <w:lang w:val="el-GR"/>
          </w:rPr>
          <w:t>://</w:t>
        </w:r>
        <w:r w:rsidR="008734CC" w:rsidRPr="0072291F">
          <w:rPr>
            <w:rStyle w:val="-"/>
          </w:rPr>
          <w:t>blast</w:t>
        </w:r>
        <w:r w:rsidR="008734CC" w:rsidRPr="0072291F">
          <w:rPr>
            <w:rStyle w:val="-"/>
            <w:lang w:val="el-GR"/>
          </w:rPr>
          <w:t>.</w:t>
        </w:r>
        <w:r w:rsidR="008734CC" w:rsidRPr="0072291F">
          <w:rPr>
            <w:rStyle w:val="-"/>
          </w:rPr>
          <w:t>ncbi</w:t>
        </w:r>
        <w:r w:rsidR="008734CC" w:rsidRPr="0072291F">
          <w:rPr>
            <w:rStyle w:val="-"/>
            <w:lang w:val="el-GR"/>
          </w:rPr>
          <w:t>.</w:t>
        </w:r>
        <w:r w:rsidR="008734CC" w:rsidRPr="0072291F">
          <w:rPr>
            <w:rStyle w:val="-"/>
          </w:rPr>
          <w:t>nlm</w:t>
        </w:r>
        <w:r w:rsidR="008734CC" w:rsidRPr="0072291F">
          <w:rPr>
            <w:rStyle w:val="-"/>
            <w:lang w:val="el-GR"/>
          </w:rPr>
          <w:t>.</w:t>
        </w:r>
        <w:r w:rsidR="008734CC" w:rsidRPr="0072291F">
          <w:rPr>
            <w:rStyle w:val="-"/>
          </w:rPr>
          <w:t>nih</w:t>
        </w:r>
        <w:r w:rsidR="008734CC" w:rsidRPr="0072291F">
          <w:rPr>
            <w:rStyle w:val="-"/>
            <w:lang w:val="el-GR"/>
          </w:rPr>
          <w:t>.</w:t>
        </w:r>
        <w:r w:rsidR="008734CC" w:rsidRPr="0072291F">
          <w:rPr>
            <w:rStyle w:val="-"/>
          </w:rPr>
          <w:t>gov</w:t>
        </w:r>
        <w:r w:rsidR="008734CC" w:rsidRPr="0072291F">
          <w:rPr>
            <w:rStyle w:val="-"/>
            <w:lang w:val="el-GR"/>
          </w:rPr>
          <w:t>/</w:t>
        </w:r>
        <w:r w:rsidR="008734CC" w:rsidRPr="0072291F">
          <w:rPr>
            <w:rStyle w:val="-"/>
          </w:rPr>
          <w:t>Blast</w:t>
        </w:r>
        <w:r w:rsidR="008734CC" w:rsidRPr="0072291F">
          <w:rPr>
            <w:rStyle w:val="-"/>
            <w:lang w:val="el-GR"/>
          </w:rPr>
          <w:t>.</w:t>
        </w:r>
        <w:r w:rsidR="008734CC" w:rsidRPr="0072291F">
          <w:rPr>
            <w:rStyle w:val="-"/>
          </w:rPr>
          <w:t>cgi</w:t>
        </w:r>
      </w:hyperlink>
    </w:p>
    <w:p w14:paraId="20F2BE1B" w14:textId="77777777" w:rsidR="008734CC" w:rsidRPr="008734CC" w:rsidRDefault="008734CC" w:rsidP="008734CC">
      <w:pPr>
        <w:pStyle w:val="aa"/>
        <w:rPr>
          <w:lang w:val="el-GR"/>
        </w:rPr>
      </w:pPr>
    </w:p>
    <w:p w14:paraId="3BDCF469" w14:textId="77777777" w:rsidR="008734CC" w:rsidRPr="008734CC" w:rsidRDefault="008734CC" w:rsidP="008734CC">
      <w:pPr>
        <w:rPr>
          <w:lang w:val="el-GR"/>
        </w:rPr>
      </w:pPr>
    </w:p>
    <w:p w14:paraId="05B8CFD0" w14:textId="6D156105" w:rsidR="00E3515D" w:rsidRPr="008734CC" w:rsidRDefault="00000000" w:rsidP="008734CC">
      <w:pPr>
        <w:pStyle w:val="aa"/>
        <w:numPr>
          <w:ilvl w:val="0"/>
          <w:numId w:val="11"/>
        </w:numPr>
        <w:rPr>
          <w:lang w:val="el-GR"/>
        </w:rPr>
      </w:pPr>
      <w:r>
        <w:t>Με ποιους άλλους ιούς παρουσιάζει ομοιότητα;</w:t>
      </w:r>
    </w:p>
    <w:p w14:paraId="04207AD8" w14:textId="77777777" w:rsidR="008734CC" w:rsidRPr="008734CC" w:rsidRDefault="008734CC" w:rsidP="008734CC">
      <w:pPr>
        <w:rPr>
          <w:lang w:val="el-GR"/>
        </w:rPr>
      </w:pPr>
    </w:p>
    <w:p w14:paraId="1E0914D0" w14:textId="3FE2278C" w:rsidR="00E3515D" w:rsidRPr="008734CC" w:rsidRDefault="00000000" w:rsidP="008734CC">
      <w:pPr>
        <w:pStyle w:val="aa"/>
        <w:numPr>
          <w:ilvl w:val="0"/>
          <w:numId w:val="11"/>
        </w:numPr>
        <w:rPr>
          <w:lang w:val="el-GR"/>
        </w:rPr>
      </w:pPr>
      <w:r>
        <w:t>Υπάρχουν είδη που έχουν παρόμοια αλληλουχία; Αν ναι, ποια;</w:t>
      </w:r>
    </w:p>
    <w:p w14:paraId="0BDFD507" w14:textId="77777777" w:rsidR="008734CC" w:rsidRPr="008734CC" w:rsidRDefault="008734CC" w:rsidP="008734CC">
      <w:pPr>
        <w:pStyle w:val="aa"/>
        <w:rPr>
          <w:lang w:val="el-GR"/>
        </w:rPr>
      </w:pPr>
    </w:p>
    <w:p w14:paraId="60A89ED4" w14:textId="77777777" w:rsidR="008734CC" w:rsidRPr="008734CC" w:rsidRDefault="008734CC" w:rsidP="008734CC">
      <w:pPr>
        <w:rPr>
          <w:lang w:val="el-GR"/>
        </w:rPr>
      </w:pPr>
    </w:p>
    <w:p w14:paraId="5D703685" w14:textId="77777777" w:rsidR="00E3515D" w:rsidRDefault="00000000">
      <w:pPr>
        <w:pStyle w:val="1"/>
      </w:pPr>
      <w:r>
        <w:rPr>
          <w:rFonts w:ascii="Apple Color Emoji" w:hAnsi="Apple Color Emoji" w:cs="Apple Color Emoji"/>
        </w:rPr>
        <w:t>🌍</w:t>
      </w:r>
      <w:r>
        <w:t xml:space="preserve"> Μέρος Γ: Συζήτηση</w:t>
      </w:r>
    </w:p>
    <w:p w14:paraId="34E866AE" w14:textId="77777777" w:rsidR="00E3515D" w:rsidRDefault="00000000">
      <w:r>
        <w:t>1. Πώς σχετίζεται η δομή της πρωτεΐνης S με τη μόλυνση των κυττάρων;</w:t>
      </w:r>
    </w:p>
    <w:p w14:paraId="52B7FD4C" w14:textId="77777777" w:rsidR="00E3515D" w:rsidRDefault="00000000">
      <w:r>
        <w:t>2. Τι σημαίνει για τα εμβόλια η μεταλλαξιμότητα της πρωτεΐνης ακίδας;</w:t>
      </w:r>
    </w:p>
    <w:p w14:paraId="777D2F83" w14:textId="77777777" w:rsidR="00E3515D" w:rsidRDefault="00000000">
      <w:r>
        <w:t>3. Πώς μπορεί να αξιοποιηθεί το NCBI για την ανίχνευση νέων στελεχών;</w:t>
      </w:r>
    </w:p>
    <w:p w14:paraId="1894ABCE" w14:textId="77777777" w:rsidR="00E3515D" w:rsidRDefault="00000000">
      <w:pPr>
        <w:pStyle w:val="1"/>
      </w:pPr>
      <w:r>
        <w:t>📝 Προαιρετική Εργασία</w:t>
      </w:r>
    </w:p>
    <w:p w14:paraId="1A8FB104" w14:textId="77777777" w:rsidR="00E3515D" w:rsidRDefault="00000000">
      <w:r>
        <w:t>Σύγκρινε την πρωτεΐνη S του SARS-CoV-2 με αυτή του SARS-CoV-1 και του MERS χρησιμοποιώντας BLAST. Τι διαφορές βρίσκεις;</w:t>
      </w:r>
    </w:p>
    <w:p w14:paraId="15869C41" w14:textId="77777777" w:rsidR="00E3515D" w:rsidRDefault="00000000">
      <w:r>
        <w:br/>
        <w:t>Σάρωσε τον παρακάτω κωδικό QR για να πας απευθείας στη σελίδα του γονιδίου:</w:t>
      </w:r>
    </w:p>
    <w:p w14:paraId="68252D1F" w14:textId="77777777" w:rsidR="00E3515D" w:rsidRDefault="00000000">
      <w:r>
        <w:rPr>
          <w:noProof/>
        </w:rPr>
        <w:drawing>
          <wp:inline distT="0" distB="0" distL="0" distR="0" wp14:anchorId="7540F159" wp14:editId="5777E389">
            <wp:extent cx="18288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_spike_ncbi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515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AAA0DEE"/>
    <w:multiLevelType w:val="hybridMultilevel"/>
    <w:tmpl w:val="777409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05D56"/>
    <w:multiLevelType w:val="hybridMultilevel"/>
    <w:tmpl w:val="43B83D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716409">
    <w:abstractNumId w:val="8"/>
  </w:num>
  <w:num w:numId="2" w16cid:durableId="1627275774">
    <w:abstractNumId w:val="6"/>
  </w:num>
  <w:num w:numId="3" w16cid:durableId="314919813">
    <w:abstractNumId w:val="5"/>
  </w:num>
  <w:num w:numId="4" w16cid:durableId="383480830">
    <w:abstractNumId w:val="4"/>
  </w:num>
  <w:num w:numId="5" w16cid:durableId="1990549529">
    <w:abstractNumId w:val="7"/>
  </w:num>
  <w:num w:numId="6" w16cid:durableId="1889948805">
    <w:abstractNumId w:val="3"/>
  </w:num>
  <w:num w:numId="7" w16cid:durableId="578835510">
    <w:abstractNumId w:val="2"/>
  </w:num>
  <w:num w:numId="8" w16cid:durableId="261568558">
    <w:abstractNumId w:val="1"/>
  </w:num>
  <w:num w:numId="9" w16cid:durableId="723142584">
    <w:abstractNumId w:val="0"/>
  </w:num>
  <w:num w:numId="10" w16cid:durableId="1877233472">
    <w:abstractNumId w:val="10"/>
  </w:num>
  <w:num w:numId="11" w16cid:durableId="18550246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734CC"/>
    <w:rsid w:val="00AA1D8D"/>
    <w:rsid w:val="00B47730"/>
    <w:rsid w:val="00CB0664"/>
    <w:rsid w:val="00DD644B"/>
    <w:rsid w:val="00E3515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91F2B"/>
  <w14:defaultImageDpi w14:val="300"/>
  <w15:docId w15:val="{A91DB920-FBBC-D04D-A438-6187A7EF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-">
    <w:name w:val="Hyperlink"/>
    <w:basedOn w:val="a2"/>
    <w:uiPriority w:val="99"/>
    <w:unhideWhenUsed/>
    <w:rsid w:val="008734CC"/>
    <w:rPr>
      <w:color w:val="0000FF" w:themeColor="hyperlink"/>
      <w:u w:val="single"/>
    </w:rPr>
  </w:style>
  <w:style w:type="character" w:styleId="aff2">
    <w:name w:val="Unresolved Mention"/>
    <w:basedOn w:val="a2"/>
    <w:uiPriority w:val="99"/>
    <w:semiHidden/>
    <w:unhideWhenUsed/>
    <w:rsid w:val="00873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last.ncbi.nlm.nih.gov/Blast.cg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Antonios Krimitzas</cp:lastModifiedBy>
  <cp:revision>2</cp:revision>
  <dcterms:created xsi:type="dcterms:W3CDTF">2013-12-23T23:15:00Z</dcterms:created>
  <dcterms:modified xsi:type="dcterms:W3CDTF">2025-04-03T05:04:00Z</dcterms:modified>
  <cp:category/>
</cp:coreProperties>
</file>